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C20EA4-8568-4BF3-995C-C93C67274F9D}"/>
</file>

<file path=customXml/itemProps3.xml><?xml version="1.0" encoding="utf-8"?>
<ds:datastoreItem xmlns:ds="http://schemas.openxmlformats.org/officeDocument/2006/customXml" ds:itemID="{D382C6CD-A8A1-4379-A717-F9AD80554F27}"/>
</file>

<file path=customXml/itemProps4.xml><?xml version="1.0" encoding="utf-8"?>
<ds:datastoreItem xmlns:ds="http://schemas.openxmlformats.org/officeDocument/2006/customXml" ds:itemID="{A3CE12E0-5613-471E-9467-272456A860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